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42428" w14:textId="72BC3B38" w:rsidR="001C4EE6" w:rsidRPr="001C4EE6" w:rsidRDefault="001C4EE6" w:rsidP="00FB57E0">
      <w:pPr>
        <w:spacing w:after="0"/>
        <w:jc w:val="right"/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</w:pPr>
      <w:bookmarkStart w:id="0" w:name="_Hlk208320998"/>
      <w:r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>d</w:t>
      </w:r>
      <w:r w:rsidRPr="001C4EE6"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 xml:space="preserve">ot. zaświadczenia </w:t>
      </w:r>
      <w:r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>nr 3 i 6</w:t>
      </w:r>
      <w:r w:rsidR="0092309C" w:rsidRPr="0092309C"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 xml:space="preserve"> </w:t>
      </w:r>
      <w:r w:rsidR="0092309C" w:rsidRPr="00B10EC2"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 xml:space="preserve">do </w:t>
      </w:r>
      <w:r w:rsidR="00FB57E0"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>W</w:t>
      </w:r>
      <w:r w:rsidR="0092309C" w:rsidRPr="00B10EC2"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>niosku o umorzenie części  pożyczki</w:t>
      </w:r>
    </w:p>
    <w:bookmarkEnd w:id="0"/>
    <w:p w14:paraId="25C12FFC" w14:textId="77777777" w:rsidR="001C4EE6" w:rsidRDefault="001C4EE6" w:rsidP="00FB57E0">
      <w:pPr>
        <w:spacing w:after="0"/>
        <w:rPr>
          <w:rFonts w:asciiTheme="majorHAnsi" w:hAnsiTheme="majorHAnsi" w:cstheme="majorHAnsi"/>
          <w:bCs/>
          <w:sz w:val="24"/>
          <w:lang w:val="pl-PL"/>
        </w:rPr>
      </w:pPr>
      <w:r>
        <w:rPr>
          <w:rFonts w:asciiTheme="majorHAnsi" w:hAnsiTheme="majorHAnsi" w:cstheme="majorHAnsi"/>
          <w:bCs/>
          <w:sz w:val="24"/>
          <w:lang w:val="pl-PL"/>
        </w:rPr>
        <w:t>………………………………….</w:t>
      </w:r>
      <w:r>
        <w:rPr>
          <w:rFonts w:asciiTheme="majorHAnsi" w:hAnsiTheme="majorHAnsi" w:cstheme="majorHAnsi"/>
          <w:bCs/>
          <w:sz w:val="24"/>
          <w:lang w:val="pl-PL"/>
        </w:rPr>
        <w:tab/>
      </w:r>
      <w:r>
        <w:rPr>
          <w:rFonts w:asciiTheme="majorHAnsi" w:hAnsiTheme="majorHAnsi" w:cstheme="majorHAnsi"/>
          <w:bCs/>
          <w:sz w:val="24"/>
          <w:lang w:val="pl-PL"/>
        </w:rPr>
        <w:tab/>
      </w:r>
      <w:r>
        <w:rPr>
          <w:rFonts w:asciiTheme="majorHAnsi" w:hAnsiTheme="majorHAnsi" w:cstheme="majorHAnsi"/>
          <w:bCs/>
          <w:sz w:val="24"/>
          <w:lang w:val="pl-PL"/>
        </w:rPr>
        <w:tab/>
      </w:r>
      <w:r>
        <w:rPr>
          <w:rFonts w:asciiTheme="majorHAnsi" w:hAnsiTheme="majorHAnsi" w:cstheme="majorHAnsi"/>
          <w:bCs/>
          <w:sz w:val="24"/>
          <w:lang w:val="pl-PL"/>
        </w:rPr>
        <w:tab/>
      </w:r>
      <w:r w:rsidRPr="007E3942">
        <w:rPr>
          <w:rFonts w:asciiTheme="majorHAnsi" w:hAnsiTheme="majorHAnsi" w:cstheme="majorHAnsi"/>
          <w:bCs/>
          <w:sz w:val="24"/>
          <w:lang w:val="pl-PL"/>
        </w:rPr>
        <w:t>………………….., dnia ……………….</w:t>
      </w:r>
    </w:p>
    <w:p w14:paraId="7F5A92EF" w14:textId="77777777" w:rsidR="001C4EE6" w:rsidRPr="007E3942" w:rsidRDefault="001C4EE6" w:rsidP="00E96E68">
      <w:pPr>
        <w:spacing w:after="0"/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</w:pPr>
      <w:r w:rsidRPr="007E3942"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  <w:t xml:space="preserve">         (imię, nazwisko)</w:t>
      </w:r>
    </w:p>
    <w:p w14:paraId="50C3EA76" w14:textId="77777777" w:rsidR="001C4EE6" w:rsidRPr="007E3942" w:rsidRDefault="001C4EE6" w:rsidP="00E96E68">
      <w:pPr>
        <w:spacing w:after="0"/>
        <w:rPr>
          <w:rFonts w:asciiTheme="majorHAnsi" w:hAnsiTheme="majorHAnsi" w:cstheme="majorHAnsi"/>
          <w:bCs/>
          <w:i/>
          <w:iCs/>
          <w:position w:val="6"/>
          <w:sz w:val="16"/>
          <w:szCs w:val="16"/>
          <w:lang w:val="pl-PL"/>
        </w:rPr>
      </w:pPr>
    </w:p>
    <w:p w14:paraId="070692A7" w14:textId="77777777" w:rsidR="001C4EE6" w:rsidRDefault="001C4EE6" w:rsidP="00FB57E0">
      <w:pPr>
        <w:spacing w:after="0"/>
        <w:rPr>
          <w:rFonts w:asciiTheme="majorHAnsi" w:hAnsiTheme="majorHAnsi" w:cstheme="majorHAnsi"/>
          <w:bCs/>
          <w:sz w:val="24"/>
          <w:lang w:val="pl-PL"/>
        </w:rPr>
      </w:pPr>
      <w:r>
        <w:rPr>
          <w:rFonts w:asciiTheme="majorHAnsi" w:hAnsiTheme="majorHAnsi" w:cstheme="majorHAnsi"/>
          <w:bCs/>
          <w:sz w:val="24"/>
          <w:lang w:val="pl-PL"/>
        </w:rPr>
        <w:t>…………………………………</w:t>
      </w:r>
    </w:p>
    <w:p w14:paraId="2234C5B8" w14:textId="77777777" w:rsidR="001C4EE6" w:rsidRPr="007E3942" w:rsidRDefault="001C4EE6" w:rsidP="00E96E68">
      <w:pPr>
        <w:spacing w:after="0"/>
        <w:ind w:firstLine="720"/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</w:pPr>
      <w:r w:rsidRPr="007E3942"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  <w:t>(adres)</w:t>
      </w:r>
    </w:p>
    <w:p w14:paraId="5D91EE65" w14:textId="77777777" w:rsidR="001C4EE6" w:rsidRDefault="001C4EE6" w:rsidP="00FB57E0">
      <w:pPr>
        <w:spacing w:after="0"/>
        <w:rPr>
          <w:rFonts w:asciiTheme="majorHAnsi" w:hAnsiTheme="majorHAnsi" w:cstheme="majorHAnsi"/>
          <w:bCs/>
          <w:sz w:val="24"/>
          <w:lang w:val="pl-PL"/>
        </w:rPr>
      </w:pPr>
      <w:r>
        <w:rPr>
          <w:rFonts w:asciiTheme="majorHAnsi" w:hAnsiTheme="majorHAnsi" w:cstheme="majorHAnsi"/>
          <w:bCs/>
          <w:sz w:val="24"/>
          <w:lang w:val="pl-PL"/>
        </w:rPr>
        <w:t>………………………………..</w:t>
      </w:r>
    </w:p>
    <w:p w14:paraId="42738EA1" w14:textId="77777777" w:rsidR="001C4EE6" w:rsidRPr="007E3942" w:rsidRDefault="001C4EE6" w:rsidP="00E96E68">
      <w:pPr>
        <w:spacing w:after="0"/>
        <w:ind w:firstLine="720"/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</w:pPr>
      <w:r w:rsidRPr="007E3942"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  <w:t>(pesel)</w:t>
      </w:r>
    </w:p>
    <w:p w14:paraId="66338C94" w14:textId="77777777" w:rsidR="001C4EE6" w:rsidRDefault="001C4EE6" w:rsidP="00FB57E0">
      <w:pPr>
        <w:spacing w:after="0"/>
        <w:jc w:val="center"/>
        <w:rPr>
          <w:rFonts w:asciiTheme="majorHAnsi" w:hAnsiTheme="majorHAnsi" w:cstheme="majorHAnsi"/>
          <w:b/>
          <w:sz w:val="24"/>
          <w:lang w:val="pl-PL"/>
        </w:rPr>
      </w:pPr>
    </w:p>
    <w:p w14:paraId="62A4FEA7" w14:textId="77777777" w:rsidR="001C4EE6" w:rsidRDefault="001C4EE6" w:rsidP="00FB57E0">
      <w:pPr>
        <w:spacing w:after="0"/>
        <w:ind w:left="5040"/>
        <w:rPr>
          <w:rFonts w:asciiTheme="majorHAnsi" w:hAnsiTheme="majorHAnsi" w:cstheme="majorHAnsi"/>
          <w:b/>
          <w:sz w:val="24"/>
          <w:lang w:val="pl-PL"/>
        </w:rPr>
      </w:pPr>
      <w:r>
        <w:rPr>
          <w:rFonts w:asciiTheme="majorHAnsi" w:hAnsiTheme="majorHAnsi" w:cstheme="majorHAnsi"/>
          <w:b/>
          <w:sz w:val="24"/>
          <w:lang w:val="pl-PL"/>
        </w:rPr>
        <w:t>Powiatowy Urząd Pracy</w:t>
      </w:r>
    </w:p>
    <w:p w14:paraId="6ECA344B" w14:textId="77777777" w:rsidR="001C4EE6" w:rsidRDefault="001C4EE6" w:rsidP="00FB57E0">
      <w:pPr>
        <w:spacing w:after="0"/>
        <w:ind w:left="5040"/>
        <w:rPr>
          <w:rFonts w:asciiTheme="majorHAnsi" w:hAnsiTheme="majorHAnsi" w:cstheme="majorHAnsi"/>
          <w:b/>
          <w:sz w:val="24"/>
          <w:lang w:val="pl-PL"/>
        </w:rPr>
      </w:pPr>
      <w:r>
        <w:rPr>
          <w:rFonts w:asciiTheme="majorHAnsi" w:hAnsiTheme="majorHAnsi" w:cstheme="majorHAnsi"/>
          <w:b/>
          <w:sz w:val="24"/>
          <w:lang w:val="pl-PL"/>
        </w:rPr>
        <w:t>w ………………….</w:t>
      </w:r>
    </w:p>
    <w:p w14:paraId="5E45031A" w14:textId="77777777" w:rsidR="001C4EE6" w:rsidRDefault="001C4EE6" w:rsidP="00FB57E0">
      <w:pPr>
        <w:spacing w:after="0"/>
        <w:jc w:val="center"/>
        <w:rPr>
          <w:rFonts w:asciiTheme="majorHAnsi" w:hAnsiTheme="majorHAnsi" w:cstheme="majorHAnsi"/>
          <w:b/>
          <w:sz w:val="24"/>
          <w:lang w:val="pl-PL"/>
        </w:rPr>
      </w:pPr>
    </w:p>
    <w:p w14:paraId="1894DEFB" w14:textId="77777777" w:rsidR="001C4EE6" w:rsidRPr="00B20311" w:rsidRDefault="001C4EE6" w:rsidP="00FB57E0">
      <w:pPr>
        <w:spacing w:after="0"/>
        <w:jc w:val="center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b/>
          <w:sz w:val="24"/>
          <w:lang w:val="pl-PL"/>
        </w:rPr>
        <w:t xml:space="preserve">Wniosek o wydanie </w:t>
      </w:r>
      <w:r w:rsidRPr="00B20311">
        <w:rPr>
          <w:rFonts w:asciiTheme="majorHAnsi" w:hAnsiTheme="majorHAnsi" w:cstheme="majorHAnsi"/>
          <w:b/>
          <w:sz w:val="24"/>
          <w:lang w:val="pl-PL"/>
        </w:rPr>
        <w:t>ZAŚWIADCZENI</w:t>
      </w:r>
      <w:r>
        <w:rPr>
          <w:rFonts w:asciiTheme="majorHAnsi" w:hAnsiTheme="majorHAnsi" w:cstheme="majorHAnsi"/>
          <w:b/>
          <w:sz w:val="24"/>
          <w:lang w:val="pl-PL"/>
        </w:rPr>
        <w:t>A</w:t>
      </w:r>
      <w:r w:rsidRPr="00B20311">
        <w:rPr>
          <w:rFonts w:asciiTheme="majorHAnsi" w:hAnsiTheme="majorHAnsi" w:cstheme="majorHAnsi"/>
          <w:b/>
          <w:sz w:val="24"/>
          <w:lang w:val="pl-PL"/>
        </w:rPr>
        <w:t xml:space="preserve"> </w:t>
      </w:r>
    </w:p>
    <w:p w14:paraId="7FB2231F" w14:textId="77777777" w:rsidR="00133F23" w:rsidRPr="00133F23" w:rsidRDefault="00133F23" w:rsidP="00FB57E0">
      <w:pPr>
        <w:spacing w:after="0"/>
        <w:jc w:val="both"/>
        <w:rPr>
          <w:rFonts w:asciiTheme="majorHAnsi" w:hAnsiTheme="majorHAnsi" w:cstheme="majorHAnsi"/>
          <w:sz w:val="24"/>
          <w:szCs w:val="24"/>
          <w:lang w:val="pl-PL"/>
        </w:rPr>
      </w:pPr>
    </w:p>
    <w:p w14:paraId="713E9F81" w14:textId="3CA841EB" w:rsidR="00CC2CE0" w:rsidRPr="00133F23" w:rsidRDefault="00E96E68" w:rsidP="00FB57E0">
      <w:pPr>
        <w:spacing w:after="0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>
        <w:rPr>
          <w:rFonts w:asciiTheme="majorHAnsi" w:hAnsiTheme="majorHAnsi" w:cstheme="majorHAnsi"/>
          <w:sz w:val="24"/>
          <w:szCs w:val="24"/>
          <w:lang w:val="pl-PL"/>
        </w:rPr>
        <w:t>W</w:t>
      </w:r>
      <w:r w:rsidRPr="00E96E68">
        <w:rPr>
          <w:rFonts w:asciiTheme="majorHAnsi" w:hAnsiTheme="majorHAnsi" w:cstheme="majorHAnsi"/>
          <w:sz w:val="24"/>
          <w:szCs w:val="24"/>
          <w:lang w:val="pl-PL"/>
        </w:rPr>
        <w:t xml:space="preserve">nioskuję o wydanie zaświadczenia wg stanu na dzień jego sporządzenia </w:t>
      </w:r>
      <w:r>
        <w:rPr>
          <w:rFonts w:asciiTheme="majorHAnsi" w:hAnsiTheme="majorHAnsi" w:cstheme="majorHAnsi"/>
          <w:sz w:val="24"/>
          <w:szCs w:val="24"/>
          <w:lang w:val="pl-PL"/>
        </w:rPr>
        <w:t>p</w:t>
      </w:r>
      <w:r w:rsidR="001C4EE6">
        <w:rPr>
          <w:rFonts w:asciiTheme="majorHAnsi" w:hAnsiTheme="majorHAnsi" w:cstheme="majorHAnsi"/>
          <w:sz w:val="24"/>
          <w:szCs w:val="24"/>
          <w:lang w:val="pl-PL"/>
        </w:rPr>
        <w:t xml:space="preserve">otwierdzającego, że </w:t>
      </w:r>
      <w:r w:rsidR="0095744E" w:rsidRPr="00133F23">
        <w:rPr>
          <w:rFonts w:asciiTheme="majorHAnsi" w:hAnsiTheme="majorHAnsi" w:cstheme="majorHAnsi"/>
          <w:sz w:val="24"/>
          <w:szCs w:val="24"/>
          <w:lang w:val="pl-PL"/>
        </w:rPr>
        <w:t>nie otrzymał</w:t>
      </w:r>
      <w:r>
        <w:rPr>
          <w:rFonts w:asciiTheme="majorHAnsi" w:hAnsiTheme="majorHAnsi" w:cstheme="majorHAnsi"/>
          <w:sz w:val="24"/>
          <w:szCs w:val="24"/>
          <w:lang w:val="pl-PL"/>
        </w:rPr>
        <w:t>am</w:t>
      </w:r>
      <w:r w:rsidR="0095744E" w:rsidRPr="00133F23">
        <w:rPr>
          <w:rFonts w:asciiTheme="majorHAnsi" w:hAnsiTheme="majorHAnsi" w:cstheme="majorHAnsi"/>
          <w:sz w:val="24"/>
          <w:szCs w:val="24"/>
          <w:lang w:val="pl-PL"/>
        </w:rPr>
        <w:t>/</w:t>
      </w:r>
      <w:r>
        <w:rPr>
          <w:rFonts w:asciiTheme="majorHAnsi" w:hAnsiTheme="majorHAnsi" w:cstheme="majorHAnsi"/>
          <w:sz w:val="24"/>
          <w:szCs w:val="24"/>
          <w:lang w:val="pl-PL"/>
        </w:rPr>
        <w:t>em</w:t>
      </w:r>
      <w:r w:rsidR="0095744E" w:rsidRPr="00133F23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>
        <w:rPr>
          <w:rFonts w:asciiTheme="majorHAnsi" w:hAnsiTheme="majorHAnsi" w:cstheme="majorHAnsi"/>
          <w:sz w:val="24"/>
          <w:szCs w:val="24"/>
          <w:lang w:val="pl-PL"/>
        </w:rPr>
        <w:t xml:space="preserve">dotychczas </w:t>
      </w:r>
      <w:r w:rsidR="0095744E" w:rsidRPr="00133F23">
        <w:rPr>
          <w:rFonts w:asciiTheme="majorHAnsi" w:hAnsiTheme="majorHAnsi" w:cstheme="majorHAnsi"/>
          <w:sz w:val="24"/>
          <w:szCs w:val="24"/>
          <w:lang w:val="pl-PL"/>
        </w:rPr>
        <w:t>jednorazowych środków na podjęcie działalności gospodarczej, o których mowa w art. 46 ust. 1 pkt 2 ustawy z dnia 20 kwietnia 2004 r. o promocji zatrudnienia i</w:t>
      </w:r>
      <w:r w:rsidR="00133F23">
        <w:rPr>
          <w:rFonts w:asciiTheme="majorHAnsi" w:hAnsiTheme="majorHAnsi" w:cstheme="majorHAnsi"/>
          <w:sz w:val="24"/>
          <w:szCs w:val="24"/>
          <w:lang w:val="pl-PL"/>
        </w:rPr>
        <w:t> </w:t>
      </w:r>
      <w:r w:rsidR="0095744E" w:rsidRPr="00133F23">
        <w:rPr>
          <w:rFonts w:asciiTheme="majorHAnsi" w:hAnsiTheme="majorHAnsi" w:cstheme="majorHAnsi"/>
          <w:sz w:val="24"/>
          <w:szCs w:val="24"/>
          <w:lang w:val="pl-PL"/>
        </w:rPr>
        <w:t>instytucjach rynku pracy</w:t>
      </w:r>
      <w:r>
        <w:rPr>
          <w:rFonts w:asciiTheme="majorHAnsi" w:hAnsiTheme="majorHAnsi" w:cstheme="majorHAnsi"/>
          <w:sz w:val="24"/>
          <w:szCs w:val="24"/>
          <w:lang w:val="pl-PL"/>
        </w:rPr>
        <w:t xml:space="preserve"> (lub art. 147 ust. 1 </w:t>
      </w:r>
      <w:r w:rsidRPr="00E96E68">
        <w:rPr>
          <w:rFonts w:asciiTheme="majorHAnsi" w:hAnsiTheme="majorHAnsi" w:cstheme="majorHAnsi"/>
          <w:sz w:val="24"/>
          <w:szCs w:val="24"/>
          <w:lang w:val="pl-PL"/>
        </w:rPr>
        <w:t>z dnia 20 marca 2025 r. o rynku pracy i służbach zatrudnienia</w:t>
      </w:r>
      <w:r>
        <w:rPr>
          <w:rFonts w:asciiTheme="majorHAnsi" w:hAnsiTheme="majorHAnsi" w:cstheme="majorHAnsi"/>
          <w:sz w:val="24"/>
          <w:szCs w:val="24"/>
          <w:lang w:val="pl-PL"/>
        </w:rPr>
        <w:t>)</w:t>
      </w:r>
      <w:r w:rsidR="0095744E" w:rsidRPr="00133F23">
        <w:rPr>
          <w:rFonts w:asciiTheme="majorHAnsi" w:hAnsiTheme="majorHAnsi" w:cstheme="majorHAnsi"/>
          <w:sz w:val="24"/>
          <w:szCs w:val="24"/>
          <w:lang w:val="pl-PL"/>
        </w:rPr>
        <w:t>.</w:t>
      </w:r>
    </w:p>
    <w:p w14:paraId="1CA9EB49" w14:textId="77777777" w:rsidR="00133F23" w:rsidRDefault="00133F23" w:rsidP="00FB57E0">
      <w:pPr>
        <w:spacing w:after="0"/>
        <w:jc w:val="both"/>
        <w:rPr>
          <w:rFonts w:asciiTheme="majorHAnsi" w:hAnsiTheme="majorHAnsi" w:cstheme="majorHAnsi"/>
          <w:sz w:val="24"/>
          <w:szCs w:val="24"/>
          <w:lang w:val="pl-PL"/>
        </w:rPr>
      </w:pPr>
    </w:p>
    <w:sectPr w:rsidR="00133F23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BF81D" w14:textId="77777777" w:rsidR="00EE60E8" w:rsidRDefault="00EE60E8" w:rsidP="00133F23">
      <w:pPr>
        <w:spacing w:after="0" w:line="240" w:lineRule="auto"/>
      </w:pPr>
      <w:r>
        <w:separator/>
      </w:r>
    </w:p>
  </w:endnote>
  <w:endnote w:type="continuationSeparator" w:id="0">
    <w:p w14:paraId="4AA9C7A3" w14:textId="77777777" w:rsidR="00EE60E8" w:rsidRDefault="00EE60E8" w:rsidP="00133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62943" w14:textId="77777777" w:rsidR="00EE60E8" w:rsidRDefault="00EE60E8" w:rsidP="00133F23">
      <w:pPr>
        <w:spacing w:after="0" w:line="240" w:lineRule="auto"/>
      </w:pPr>
      <w:r>
        <w:separator/>
      </w:r>
    </w:p>
  </w:footnote>
  <w:footnote w:type="continuationSeparator" w:id="0">
    <w:p w14:paraId="142319D6" w14:textId="77777777" w:rsidR="00EE60E8" w:rsidRDefault="00EE60E8" w:rsidP="00133F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4897731">
    <w:abstractNumId w:val="8"/>
  </w:num>
  <w:num w:numId="2" w16cid:durableId="748891805">
    <w:abstractNumId w:val="6"/>
  </w:num>
  <w:num w:numId="3" w16cid:durableId="159006790">
    <w:abstractNumId w:val="5"/>
  </w:num>
  <w:num w:numId="4" w16cid:durableId="1312367516">
    <w:abstractNumId w:val="4"/>
  </w:num>
  <w:num w:numId="5" w16cid:durableId="1835796467">
    <w:abstractNumId w:val="7"/>
  </w:num>
  <w:num w:numId="6" w16cid:durableId="408426134">
    <w:abstractNumId w:val="3"/>
  </w:num>
  <w:num w:numId="7" w16cid:durableId="2015843183">
    <w:abstractNumId w:val="2"/>
  </w:num>
  <w:num w:numId="8" w16cid:durableId="1702316527">
    <w:abstractNumId w:val="1"/>
  </w:num>
  <w:num w:numId="9" w16cid:durableId="1707562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07722"/>
    <w:rsid w:val="00133F23"/>
    <w:rsid w:val="0015074B"/>
    <w:rsid w:val="001800FD"/>
    <w:rsid w:val="001C4EE6"/>
    <w:rsid w:val="00207996"/>
    <w:rsid w:val="0029639D"/>
    <w:rsid w:val="00326F90"/>
    <w:rsid w:val="008C26DF"/>
    <w:rsid w:val="0092309C"/>
    <w:rsid w:val="009377B9"/>
    <w:rsid w:val="0095744E"/>
    <w:rsid w:val="00AA1D8D"/>
    <w:rsid w:val="00B47730"/>
    <w:rsid w:val="00CB0664"/>
    <w:rsid w:val="00CB6F73"/>
    <w:rsid w:val="00CC2CE0"/>
    <w:rsid w:val="00D9106F"/>
    <w:rsid w:val="00E96E68"/>
    <w:rsid w:val="00EE60E8"/>
    <w:rsid w:val="00F56873"/>
    <w:rsid w:val="00FB57E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C7CAF0"/>
  <w14:defaultImageDpi w14:val="300"/>
  <w15:docId w15:val="{C796117D-49E8-4860-94C0-CD1FD902A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3F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3F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3F2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4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4E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4E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4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4EE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96E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Wioletta Łopatka</cp:lastModifiedBy>
  <cp:revision>3</cp:revision>
  <dcterms:created xsi:type="dcterms:W3CDTF">2025-10-06T21:18:00Z</dcterms:created>
  <dcterms:modified xsi:type="dcterms:W3CDTF">2025-10-09T15:21:00Z</dcterms:modified>
  <cp:category/>
</cp:coreProperties>
</file>